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9501F" w14:textId="55D475A7" w:rsidR="0004647A" w:rsidRPr="0004647A" w:rsidRDefault="0004647A">
      <w:pPr>
        <w:pStyle w:val="Title"/>
        <w:rPr>
          <w:rFonts w:ascii="Pyidaungsu" w:hAnsi="Pyidaungsu" w:cs="Pyidaungsu"/>
          <w:color w:val="auto"/>
          <w:sz w:val="24"/>
          <w:szCs w:val="24"/>
        </w:rPr>
      </w:pPr>
      <w:r>
        <w:rPr>
          <w:rFonts w:ascii="Pyidaungsu" w:hAnsi="Pyidaungsu" w:cs="Pyidaungsu"/>
          <w:color w:val="auto"/>
          <w:sz w:val="24"/>
          <w:szCs w:val="24"/>
        </w:rPr>
        <w:t>(</w:t>
      </w:r>
      <w:proofErr w:type="spellStart"/>
      <w:r>
        <w:rPr>
          <w:rFonts w:ascii="Pyidaungsu" w:hAnsi="Pyidaungsu" w:cs="Pyidaungsu"/>
          <w:color w:val="auto"/>
          <w:sz w:val="24"/>
          <w:szCs w:val="24"/>
        </w:rPr>
        <w:t>ရည်ည</w:t>
      </w:r>
      <w:proofErr w:type="spellEnd"/>
      <w:r>
        <w:rPr>
          <w:rFonts w:ascii="Pyidaungsu" w:hAnsi="Pyidaungsu" w:cs="Pyidaungsu"/>
          <w:color w:val="auto"/>
          <w:sz w:val="24"/>
          <w:szCs w:val="24"/>
        </w:rPr>
        <w:t>ွှ</w:t>
      </w:r>
      <w:proofErr w:type="spellStart"/>
      <w:r>
        <w:rPr>
          <w:rFonts w:ascii="Pyidaungsu" w:hAnsi="Pyidaungsu" w:cs="Pyidaungsu"/>
          <w:color w:val="auto"/>
          <w:sz w:val="24"/>
          <w:szCs w:val="24"/>
        </w:rPr>
        <w:t>န်း</w:t>
      </w:r>
      <w:proofErr w:type="spellEnd"/>
      <w:r>
        <w:rPr>
          <w:rFonts w:ascii="Pyidaungsu" w:hAnsi="Pyidaungsu" w:cs="Pyidaungsu"/>
          <w:color w:val="auto"/>
          <w:sz w:val="24"/>
          <w:szCs w:val="24"/>
        </w:rPr>
        <w:t xml:space="preserve"> </w:t>
      </w:r>
      <w:proofErr w:type="spellStart"/>
      <w:r>
        <w:rPr>
          <w:rFonts w:ascii="Pyidaungsu" w:hAnsi="Pyidaungsu" w:cs="Pyidaungsu"/>
          <w:color w:val="auto"/>
          <w:sz w:val="24"/>
          <w:szCs w:val="24"/>
        </w:rPr>
        <w:t>နမူနာ</w:t>
      </w:r>
      <w:proofErr w:type="spellEnd"/>
      <w:r>
        <w:rPr>
          <w:rFonts w:ascii="Pyidaungsu" w:hAnsi="Pyidaungsu" w:cs="Pyidaungsu"/>
          <w:color w:val="auto"/>
          <w:sz w:val="24"/>
          <w:szCs w:val="24"/>
        </w:rPr>
        <w:t xml:space="preserve"> </w:t>
      </w:r>
      <w:proofErr w:type="spellStart"/>
      <w:r>
        <w:rPr>
          <w:rFonts w:ascii="Pyidaungsu" w:hAnsi="Pyidaungsu" w:cs="Pyidaungsu"/>
          <w:color w:val="auto"/>
          <w:sz w:val="24"/>
          <w:szCs w:val="24"/>
        </w:rPr>
        <w:t>ပုံစံ</w:t>
      </w:r>
      <w:proofErr w:type="spellEnd"/>
      <w:r>
        <w:rPr>
          <w:rFonts w:ascii="Pyidaungsu" w:hAnsi="Pyidaungsu" w:cs="Pyidaungsu"/>
          <w:color w:val="auto"/>
          <w:sz w:val="24"/>
          <w:szCs w:val="24"/>
        </w:rPr>
        <w:t xml:space="preserve"> ၀၄)</w:t>
      </w:r>
    </w:p>
    <w:p w14:paraId="1FA711A9" w14:textId="77777777" w:rsidR="0004647A" w:rsidRDefault="0004647A">
      <w:pPr>
        <w:pStyle w:val="Title"/>
        <w:rPr>
          <w:rFonts w:ascii="Pyidaungsu" w:hAnsi="Pyidaungsu" w:cs="Pyidaungsu"/>
          <w:color w:val="auto"/>
          <w:sz w:val="24"/>
          <w:szCs w:val="24"/>
        </w:rPr>
      </w:pPr>
    </w:p>
    <w:p w14:paraId="647D3819" w14:textId="685D78E3" w:rsidR="008F1D1C" w:rsidRPr="00872F89" w:rsidRDefault="00000000" w:rsidP="0004647A">
      <w:pPr>
        <w:pStyle w:val="Title"/>
        <w:spacing w:after="0"/>
        <w:jc w:val="center"/>
        <w:rPr>
          <w:rFonts w:ascii="Pyidaungsu" w:hAnsi="Pyidaungsu" w:cs="Pyidaungsu"/>
          <w:b/>
          <w:bCs/>
          <w:color w:val="auto"/>
          <w:sz w:val="28"/>
          <w:szCs w:val="28"/>
        </w:rPr>
      </w:pPr>
      <w:proofErr w:type="spellStart"/>
      <w:r w:rsidRPr="00872F89">
        <w:rPr>
          <w:rFonts w:ascii="Pyidaungsu" w:hAnsi="Pyidaungsu" w:cs="Pyidaungsu"/>
          <w:b/>
          <w:bCs/>
          <w:color w:val="auto"/>
          <w:sz w:val="28"/>
          <w:szCs w:val="28"/>
        </w:rPr>
        <w:t>ပစ္စည်းဝယ်ယူရန</w:t>
      </w:r>
      <w:proofErr w:type="spellEnd"/>
      <w:r w:rsidRPr="00872F89">
        <w:rPr>
          <w:rFonts w:ascii="Pyidaungsu" w:hAnsi="Pyidaungsu" w:cs="Pyidaungsu"/>
          <w:b/>
          <w:bCs/>
          <w:color w:val="auto"/>
          <w:sz w:val="28"/>
          <w:szCs w:val="28"/>
        </w:rPr>
        <w:t xml:space="preserve">် </w:t>
      </w:r>
      <w:proofErr w:type="spellStart"/>
      <w:r w:rsidRPr="00872F89">
        <w:rPr>
          <w:rFonts w:ascii="Pyidaungsu" w:hAnsi="Pyidaungsu" w:cs="Pyidaungsu"/>
          <w:b/>
          <w:bCs/>
          <w:color w:val="auto"/>
          <w:sz w:val="28"/>
          <w:szCs w:val="28"/>
        </w:rPr>
        <w:t>တင်ပြခြင်း</w:t>
      </w:r>
      <w:proofErr w:type="spellEnd"/>
    </w:p>
    <w:p w14:paraId="64F38A16" w14:textId="7C6D7A12" w:rsidR="0004647A" w:rsidRPr="00872F89" w:rsidRDefault="0004647A" w:rsidP="0004647A">
      <w:pPr>
        <w:spacing w:after="0"/>
        <w:jc w:val="center"/>
        <w:rPr>
          <w:b/>
          <w:bCs/>
        </w:rPr>
      </w:pPr>
      <w:r w:rsidRPr="00872F89">
        <w:rPr>
          <w:rFonts w:ascii="Pyidaungsu" w:hAnsi="Pyidaungsu" w:cs="Pyidaungsu"/>
          <w:b/>
          <w:bCs/>
          <w:sz w:val="24"/>
          <w:szCs w:val="24"/>
        </w:rPr>
        <w:t>(</w:t>
      </w:r>
      <w:r w:rsidRPr="00872F89">
        <w:rPr>
          <w:rFonts w:ascii="Pyidaungsu" w:hAnsi="Pyidaungsu" w:cs="Pyidaungsu"/>
          <w:b/>
          <w:bCs/>
          <w:sz w:val="24"/>
          <w:szCs w:val="24"/>
        </w:rPr>
        <w:t>Purchase Requisition Form</w:t>
      </w:r>
      <w:r w:rsidRPr="00872F89">
        <w:rPr>
          <w:rFonts w:ascii="Pyidaungsu" w:hAnsi="Pyidaungsu" w:cs="Pyidaungsu"/>
          <w:b/>
          <w:bCs/>
          <w:sz w:val="24"/>
          <w:szCs w:val="24"/>
        </w:rPr>
        <w:t>)</w:t>
      </w:r>
    </w:p>
    <w:p w14:paraId="32DDFD23" w14:textId="540CBA07" w:rsidR="008F1D1C" w:rsidRPr="0004647A" w:rsidRDefault="00000000" w:rsidP="00872F89">
      <w:pPr>
        <w:spacing w:after="0"/>
        <w:rPr>
          <w:rFonts w:ascii="Pyidaungsu" w:hAnsi="Pyidaungsu" w:cs="Pyidaungsu"/>
          <w:sz w:val="24"/>
          <w:szCs w:val="24"/>
        </w:rPr>
      </w:pPr>
      <w:proofErr w:type="spellStart"/>
      <w:r w:rsidRPr="0004647A">
        <w:rPr>
          <w:rFonts w:ascii="Pyidaungsu" w:hAnsi="Pyidaungsu" w:cs="Pyidaungsu"/>
          <w:sz w:val="24"/>
          <w:szCs w:val="24"/>
        </w:rPr>
        <w:t>ဖောင်အမှတ</w:t>
      </w:r>
      <w:proofErr w:type="spellEnd"/>
      <w:r w:rsidRPr="0004647A">
        <w:rPr>
          <w:rFonts w:ascii="Pyidaungsu" w:hAnsi="Pyidaungsu" w:cs="Pyidaungsu"/>
          <w:sz w:val="24"/>
          <w:szCs w:val="24"/>
        </w:rPr>
        <w:t>် (Form No.):</w:t>
      </w:r>
      <w:r w:rsidR="00872F89">
        <w:rPr>
          <w:rFonts w:ascii="Pyidaungsu" w:hAnsi="Pyidaungsu" w:cs="Pyidaungsu"/>
          <w:sz w:val="24"/>
          <w:szCs w:val="24"/>
        </w:rPr>
        <w:tab/>
      </w:r>
      <w:r w:rsidR="00872F89">
        <w:rPr>
          <w:rFonts w:ascii="Pyidaungsu" w:hAnsi="Pyidaungsu" w:cs="Pyidaungsu"/>
          <w:sz w:val="24"/>
          <w:szCs w:val="24"/>
        </w:rPr>
        <w:tab/>
      </w:r>
      <w:r w:rsidR="00872F89">
        <w:rPr>
          <w:rFonts w:ascii="Pyidaungsu" w:hAnsi="Pyidaungsu" w:cs="Pyidaungsu"/>
          <w:sz w:val="24"/>
          <w:szCs w:val="24"/>
        </w:rPr>
        <w:tab/>
      </w:r>
      <w:r w:rsidR="00872F89">
        <w:rPr>
          <w:rFonts w:ascii="Pyidaungsu" w:hAnsi="Pyidaungsu" w:cs="Pyidaungsu"/>
          <w:sz w:val="24"/>
          <w:szCs w:val="24"/>
        </w:rPr>
        <w:tab/>
      </w:r>
      <w:r w:rsidRPr="0004647A">
        <w:rPr>
          <w:rFonts w:ascii="Pyidaungsu" w:hAnsi="Pyidaungsu" w:cs="Pyidaungsu"/>
          <w:sz w:val="24"/>
          <w:szCs w:val="24"/>
        </w:rPr>
        <w:t>____________________________</w:t>
      </w:r>
    </w:p>
    <w:p w14:paraId="0944EA54" w14:textId="714B7D9D" w:rsidR="008F1D1C" w:rsidRPr="0004647A" w:rsidRDefault="00000000" w:rsidP="00872F89">
      <w:pPr>
        <w:spacing w:after="0"/>
        <w:rPr>
          <w:rFonts w:ascii="Pyidaungsu" w:hAnsi="Pyidaungsu" w:cs="Pyidaungsu"/>
          <w:sz w:val="24"/>
          <w:szCs w:val="24"/>
        </w:rPr>
      </w:pPr>
      <w:proofErr w:type="spellStart"/>
      <w:r w:rsidRPr="0004647A">
        <w:rPr>
          <w:rFonts w:ascii="Pyidaungsu" w:hAnsi="Pyidaungsu" w:cs="Pyidaungsu"/>
          <w:sz w:val="24"/>
          <w:szCs w:val="24"/>
        </w:rPr>
        <w:t>တင်ပြသည</w:t>
      </w:r>
      <w:proofErr w:type="spellEnd"/>
      <w:r w:rsidRPr="0004647A">
        <w:rPr>
          <w:rFonts w:ascii="Pyidaungsu" w:hAnsi="Pyidaungsu" w:cs="Pyidaungsu"/>
          <w:sz w:val="24"/>
          <w:szCs w:val="24"/>
        </w:rPr>
        <w:t>့်</w:t>
      </w:r>
      <w:proofErr w:type="spellStart"/>
      <w:r w:rsidRPr="0004647A">
        <w:rPr>
          <w:rFonts w:ascii="Pyidaungsu" w:hAnsi="Pyidaungsu" w:cs="Pyidaungsu"/>
          <w:sz w:val="24"/>
          <w:szCs w:val="24"/>
        </w:rPr>
        <w:t>ဌာန</w:t>
      </w:r>
      <w:proofErr w:type="spellEnd"/>
      <w:r w:rsidRPr="0004647A">
        <w:rPr>
          <w:rFonts w:ascii="Pyidaungsu" w:hAnsi="Pyidaungsu" w:cs="Pyidaungsu"/>
          <w:sz w:val="24"/>
          <w:szCs w:val="24"/>
        </w:rPr>
        <w:t>/</w:t>
      </w:r>
      <w:proofErr w:type="spellStart"/>
      <w:r w:rsidRPr="0004647A">
        <w:rPr>
          <w:rFonts w:ascii="Pyidaungsu" w:hAnsi="Pyidaungsu" w:cs="Pyidaungsu"/>
          <w:sz w:val="24"/>
          <w:szCs w:val="24"/>
        </w:rPr>
        <w:t>ကျောင်း</w:t>
      </w:r>
      <w:proofErr w:type="spellEnd"/>
      <w:r w:rsidRPr="0004647A">
        <w:rPr>
          <w:rFonts w:ascii="Pyidaungsu" w:hAnsi="Pyidaungsu" w:cs="Pyidaungsu"/>
          <w:sz w:val="24"/>
          <w:szCs w:val="24"/>
        </w:rPr>
        <w:t xml:space="preserve"> (Department/CBLC): </w:t>
      </w:r>
      <w:r w:rsidR="0004647A">
        <w:rPr>
          <w:rFonts w:ascii="Pyidaungsu" w:hAnsi="Pyidaungsu" w:cs="Pyidaungsu"/>
          <w:sz w:val="24"/>
          <w:szCs w:val="24"/>
        </w:rPr>
        <w:tab/>
      </w:r>
      <w:r w:rsidRPr="0004647A">
        <w:rPr>
          <w:rFonts w:ascii="Pyidaungsu" w:hAnsi="Pyidaungsu" w:cs="Pyidaungsu"/>
          <w:sz w:val="24"/>
          <w:szCs w:val="24"/>
        </w:rPr>
        <w:t>____________________________</w:t>
      </w:r>
    </w:p>
    <w:p w14:paraId="33DE5E5A" w14:textId="2C19B542" w:rsidR="008F1D1C" w:rsidRPr="0004647A" w:rsidRDefault="00000000" w:rsidP="00872F89">
      <w:pPr>
        <w:spacing w:after="0"/>
        <w:rPr>
          <w:rFonts w:ascii="Pyidaungsu" w:hAnsi="Pyidaungsu" w:cs="Pyidaungsu"/>
          <w:sz w:val="24"/>
          <w:szCs w:val="24"/>
        </w:rPr>
      </w:pPr>
      <w:proofErr w:type="spellStart"/>
      <w:r w:rsidRPr="0004647A">
        <w:rPr>
          <w:rFonts w:ascii="Pyidaungsu" w:hAnsi="Pyidaungsu" w:cs="Pyidaungsu"/>
          <w:sz w:val="24"/>
          <w:szCs w:val="24"/>
        </w:rPr>
        <w:t>တင်ပြသည</w:t>
      </w:r>
      <w:proofErr w:type="spellEnd"/>
      <w:r w:rsidRPr="0004647A">
        <w:rPr>
          <w:rFonts w:ascii="Pyidaungsu" w:hAnsi="Pyidaungsu" w:cs="Pyidaungsu"/>
          <w:sz w:val="24"/>
          <w:szCs w:val="24"/>
        </w:rPr>
        <w:t>့်</w:t>
      </w:r>
      <w:proofErr w:type="spellStart"/>
      <w:r w:rsidRPr="0004647A">
        <w:rPr>
          <w:rFonts w:ascii="Pyidaungsu" w:hAnsi="Pyidaungsu" w:cs="Pyidaungsu"/>
          <w:sz w:val="24"/>
          <w:szCs w:val="24"/>
        </w:rPr>
        <w:t>ရက်စွဲ</w:t>
      </w:r>
      <w:proofErr w:type="spellEnd"/>
      <w:r w:rsidRPr="0004647A">
        <w:rPr>
          <w:rFonts w:ascii="Pyidaungsu" w:hAnsi="Pyidaungsu" w:cs="Pyidaungsu"/>
          <w:sz w:val="24"/>
          <w:szCs w:val="24"/>
        </w:rPr>
        <w:t xml:space="preserve"> (Date of Request): </w:t>
      </w:r>
      <w:r w:rsidR="0004647A">
        <w:rPr>
          <w:rFonts w:ascii="Pyidaungsu" w:hAnsi="Pyidaungsu" w:cs="Pyidaungsu"/>
          <w:sz w:val="24"/>
          <w:szCs w:val="24"/>
        </w:rPr>
        <w:tab/>
      </w:r>
      <w:r w:rsidR="0004647A">
        <w:rPr>
          <w:rFonts w:ascii="Pyidaungsu" w:hAnsi="Pyidaungsu" w:cs="Pyidaungsu"/>
          <w:sz w:val="24"/>
          <w:szCs w:val="24"/>
        </w:rPr>
        <w:tab/>
      </w:r>
      <w:r w:rsidRPr="0004647A">
        <w:rPr>
          <w:rFonts w:ascii="Pyidaungsu" w:hAnsi="Pyidaungsu" w:cs="Pyidaungsu"/>
          <w:sz w:val="24"/>
          <w:szCs w:val="24"/>
        </w:rPr>
        <w:t>____________________________</w:t>
      </w:r>
    </w:p>
    <w:p w14:paraId="74D66142" w14:textId="253DBA42" w:rsidR="008F1D1C" w:rsidRPr="0004647A" w:rsidRDefault="00000000" w:rsidP="00872F89">
      <w:pPr>
        <w:spacing w:after="0"/>
        <w:rPr>
          <w:rFonts w:ascii="Pyidaungsu" w:hAnsi="Pyidaungsu" w:cs="Pyidaungsu"/>
          <w:sz w:val="24"/>
          <w:szCs w:val="24"/>
        </w:rPr>
      </w:pPr>
      <w:proofErr w:type="spellStart"/>
      <w:r w:rsidRPr="0004647A">
        <w:rPr>
          <w:rFonts w:ascii="Pyidaungsu" w:hAnsi="Pyidaungsu" w:cs="Pyidaungsu"/>
          <w:sz w:val="24"/>
          <w:szCs w:val="24"/>
        </w:rPr>
        <w:t>တင်ပြသူအမည</w:t>
      </w:r>
      <w:proofErr w:type="spellEnd"/>
      <w:r w:rsidRPr="0004647A">
        <w:rPr>
          <w:rFonts w:ascii="Pyidaungsu" w:hAnsi="Pyidaungsu" w:cs="Pyidaungsu"/>
          <w:sz w:val="24"/>
          <w:szCs w:val="24"/>
        </w:rPr>
        <w:t xml:space="preserve">် (Requested By): </w:t>
      </w:r>
      <w:r w:rsidR="0004647A">
        <w:rPr>
          <w:rFonts w:ascii="Pyidaungsu" w:hAnsi="Pyidaungsu" w:cs="Pyidaungsu"/>
          <w:sz w:val="24"/>
          <w:szCs w:val="24"/>
        </w:rPr>
        <w:tab/>
      </w:r>
      <w:r w:rsidR="0004647A">
        <w:rPr>
          <w:rFonts w:ascii="Pyidaungsu" w:hAnsi="Pyidaungsu" w:cs="Pyidaungsu"/>
          <w:sz w:val="24"/>
          <w:szCs w:val="24"/>
        </w:rPr>
        <w:tab/>
      </w:r>
      <w:r w:rsidR="0004647A">
        <w:rPr>
          <w:rFonts w:ascii="Pyidaungsu" w:hAnsi="Pyidaungsu" w:cs="Pyidaungsu"/>
          <w:sz w:val="24"/>
          <w:szCs w:val="24"/>
        </w:rPr>
        <w:tab/>
      </w:r>
      <w:r w:rsidRPr="0004647A">
        <w:rPr>
          <w:rFonts w:ascii="Pyidaungsu" w:hAnsi="Pyidaungsu" w:cs="Pyidaungsu"/>
          <w:sz w:val="24"/>
          <w:szCs w:val="24"/>
        </w:rPr>
        <w:t>____________________________</w:t>
      </w:r>
    </w:p>
    <w:p w14:paraId="5F5E1484" w14:textId="3FB909DF" w:rsidR="008F1D1C" w:rsidRPr="0004647A" w:rsidRDefault="00000000" w:rsidP="00872F89">
      <w:pPr>
        <w:spacing w:after="0"/>
        <w:rPr>
          <w:rFonts w:ascii="Pyidaungsu" w:hAnsi="Pyidaungsu" w:cs="Pyidaungsu"/>
          <w:sz w:val="24"/>
          <w:szCs w:val="24"/>
        </w:rPr>
      </w:pPr>
      <w:proofErr w:type="spellStart"/>
      <w:r w:rsidRPr="0004647A">
        <w:rPr>
          <w:rFonts w:ascii="Pyidaungsu" w:hAnsi="Pyidaungsu" w:cs="Pyidaungsu"/>
          <w:sz w:val="24"/>
          <w:szCs w:val="24"/>
        </w:rPr>
        <w:t>ရာထူး</w:t>
      </w:r>
      <w:proofErr w:type="spellEnd"/>
      <w:r w:rsidR="0004647A">
        <w:rPr>
          <w:rFonts w:ascii="Pyidaungsu" w:hAnsi="Pyidaungsu" w:cs="Pyidaungsu"/>
          <w:sz w:val="24"/>
          <w:szCs w:val="24"/>
        </w:rPr>
        <w:t>/</w:t>
      </w:r>
      <w:proofErr w:type="spellStart"/>
      <w:r w:rsidR="0004647A">
        <w:rPr>
          <w:rFonts w:ascii="Pyidaungsu" w:hAnsi="Pyidaungsu" w:cs="Pyidaungsu"/>
          <w:sz w:val="24"/>
          <w:szCs w:val="24"/>
        </w:rPr>
        <w:t>တာဝန</w:t>
      </w:r>
      <w:proofErr w:type="spellEnd"/>
      <w:r w:rsidR="0004647A">
        <w:rPr>
          <w:rFonts w:ascii="Pyidaungsu" w:hAnsi="Pyidaungsu" w:cs="Pyidaungsu"/>
          <w:sz w:val="24"/>
          <w:szCs w:val="24"/>
        </w:rPr>
        <w:t>်</w:t>
      </w:r>
      <w:r w:rsidRPr="0004647A">
        <w:rPr>
          <w:rFonts w:ascii="Pyidaungsu" w:hAnsi="Pyidaungsu" w:cs="Pyidaungsu"/>
          <w:sz w:val="24"/>
          <w:szCs w:val="24"/>
        </w:rPr>
        <w:t xml:space="preserve"> (Position): </w:t>
      </w:r>
      <w:r w:rsidR="0004647A">
        <w:rPr>
          <w:rFonts w:ascii="Pyidaungsu" w:hAnsi="Pyidaungsu" w:cs="Pyidaungsu"/>
          <w:sz w:val="24"/>
          <w:szCs w:val="24"/>
        </w:rPr>
        <w:tab/>
      </w:r>
      <w:r w:rsidR="0004647A">
        <w:rPr>
          <w:rFonts w:ascii="Pyidaungsu" w:hAnsi="Pyidaungsu" w:cs="Pyidaungsu"/>
          <w:sz w:val="24"/>
          <w:szCs w:val="24"/>
        </w:rPr>
        <w:tab/>
      </w:r>
      <w:r w:rsidR="0004647A">
        <w:rPr>
          <w:rFonts w:ascii="Pyidaungsu" w:hAnsi="Pyidaungsu" w:cs="Pyidaungsu"/>
          <w:sz w:val="24"/>
          <w:szCs w:val="24"/>
        </w:rPr>
        <w:tab/>
      </w:r>
      <w:r w:rsidR="0004647A">
        <w:rPr>
          <w:rFonts w:ascii="Pyidaungsu" w:hAnsi="Pyidaungsu" w:cs="Pyidaungsu"/>
          <w:sz w:val="24"/>
          <w:szCs w:val="24"/>
        </w:rPr>
        <w:tab/>
      </w:r>
      <w:r w:rsidRPr="0004647A">
        <w:rPr>
          <w:rFonts w:ascii="Pyidaungsu" w:hAnsi="Pyidaungsu" w:cs="Pyidaungsu"/>
          <w:sz w:val="24"/>
          <w:szCs w:val="24"/>
        </w:rPr>
        <w:t>____________________________</w:t>
      </w:r>
    </w:p>
    <w:p w14:paraId="3745E964" w14:textId="77777777" w:rsidR="008F1D1C" w:rsidRPr="0004647A" w:rsidRDefault="00000000">
      <w:pPr>
        <w:pStyle w:val="Heading1"/>
        <w:rPr>
          <w:rFonts w:ascii="Pyidaungsu" w:hAnsi="Pyidaungsu" w:cs="Pyidaungsu"/>
          <w:color w:val="auto"/>
          <w:sz w:val="24"/>
          <w:szCs w:val="24"/>
        </w:rPr>
      </w:pPr>
      <w:r w:rsidRPr="0004647A">
        <w:rPr>
          <w:rFonts w:ascii="Pyidaungsu" w:hAnsi="Pyidaungsu" w:cs="Pyidaungsu"/>
          <w:color w:val="auto"/>
          <w:sz w:val="24"/>
          <w:szCs w:val="24"/>
        </w:rPr>
        <w:t>Requested Items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"/>
        <w:gridCol w:w="1329"/>
        <w:gridCol w:w="1281"/>
        <w:gridCol w:w="1348"/>
        <w:gridCol w:w="1363"/>
        <w:gridCol w:w="2833"/>
      </w:tblGrid>
      <w:tr w:rsidR="0004647A" w:rsidRPr="0004647A" w14:paraId="7006185D" w14:textId="77777777">
        <w:tc>
          <w:tcPr>
            <w:tcW w:w="1440" w:type="dxa"/>
          </w:tcPr>
          <w:p w14:paraId="10176837" w14:textId="77777777" w:rsidR="008F1D1C" w:rsidRPr="0004647A" w:rsidRDefault="00000000">
            <w:pPr>
              <w:rPr>
                <w:rFonts w:ascii="Pyidaungsu" w:hAnsi="Pyidaungsu" w:cs="Pyidaungsu"/>
                <w:b/>
                <w:bCs/>
              </w:rPr>
            </w:pPr>
            <w:r w:rsidRPr="0004647A">
              <w:rPr>
                <w:rFonts w:ascii="Pyidaungsu" w:hAnsi="Pyidaungsu" w:cs="Pyidaungsu"/>
                <w:b/>
                <w:bCs/>
              </w:rPr>
              <w:t>စဉ်</w:t>
            </w:r>
          </w:p>
        </w:tc>
        <w:tc>
          <w:tcPr>
            <w:tcW w:w="1440" w:type="dxa"/>
          </w:tcPr>
          <w:p w14:paraId="6D05B303" w14:textId="77777777" w:rsidR="008F1D1C" w:rsidRPr="0004647A" w:rsidRDefault="00000000">
            <w:pPr>
              <w:rPr>
                <w:rFonts w:ascii="Pyidaungsu" w:hAnsi="Pyidaungsu" w:cs="Pyidaungsu"/>
                <w:b/>
                <w:bCs/>
              </w:rPr>
            </w:pPr>
            <w:r w:rsidRPr="0004647A">
              <w:rPr>
                <w:rFonts w:ascii="Pyidaungsu" w:hAnsi="Pyidaungsu" w:cs="Pyidaungsu"/>
                <w:b/>
                <w:bCs/>
              </w:rPr>
              <w:t>ပစ္စည်းအမည်</w:t>
            </w:r>
          </w:p>
        </w:tc>
        <w:tc>
          <w:tcPr>
            <w:tcW w:w="1440" w:type="dxa"/>
          </w:tcPr>
          <w:p w14:paraId="0EB15A4D" w14:textId="77777777" w:rsidR="008F1D1C" w:rsidRPr="0004647A" w:rsidRDefault="00000000">
            <w:pPr>
              <w:rPr>
                <w:rFonts w:ascii="Pyidaungsu" w:hAnsi="Pyidaungsu" w:cs="Pyidaungsu"/>
                <w:b/>
                <w:bCs/>
              </w:rPr>
            </w:pPr>
            <w:r w:rsidRPr="0004647A">
              <w:rPr>
                <w:rFonts w:ascii="Pyidaungsu" w:hAnsi="Pyidaungsu" w:cs="Pyidaungsu"/>
                <w:b/>
                <w:bCs/>
              </w:rPr>
              <w:t>အမျိုးအစား</w:t>
            </w:r>
          </w:p>
        </w:tc>
        <w:tc>
          <w:tcPr>
            <w:tcW w:w="1440" w:type="dxa"/>
          </w:tcPr>
          <w:p w14:paraId="44E1F824" w14:textId="77777777" w:rsidR="008F1D1C" w:rsidRPr="0004647A" w:rsidRDefault="00000000">
            <w:pPr>
              <w:rPr>
                <w:rFonts w:ascii="Pyidaungsu" w:hAnsi="Pyidaungsu" w:cs="Pyidaungsu"/>
                <w:b/>
                <w:bCs/>
              </w:rPr>
            </w:pPr>
            <w:r w:rsidRPr="0004647A">
              <w:rPr>
                <w:rFonts w:ascii="Pyidaungsu" w:hAnsi="Pyidaungsu" w:cs="Pyidaungsu"/>
                <w:b/>
                <w:bCs/>
              </w:rPr>
              <w:t>အရေအတွက်</w:t>
            </w:r>
          </w:p>
        </w:tc>
        <w:tc>
          <w:tcPr>
            <w:tcW w:w="1440" w:type="dxa"/>
          </w:tcPr>
          <w:p w14:paraId="2BF95173" w14:textId="77777777" w:rsidR="008F1D1C" w:rsidRPr="0004647A" w:rsidRDefault="00000000">
            <w:pPr>
              <w:rPr>
                <w:rFonts w:ascii="Pyidaungsu" w:hAnsi="Pyidaungsu" w:cs="Pyidaungsu"/>
                <w:b/>
                <w:bCs/>
              </w:rPr>
            </w:pPr>
            <w:r w:rsidRPr="0004647A">
              <w:rPr>
                <w:rFonts w:ascii="Pyidaungsu" w:hAnsi="Pyidaungsu" w:cs="Pyidaungsu"/>
                <w:b/>
                <w:bCs/>
              </w:rPr>
              <w:t>ခန့်မှန်းတန်ဖိုး</w:t>
            </w:r>
          </w:p>
        </w:tc>
        <w:tc>
          <w:tcPr>
            <w:tcW w:w="1440" w:type="dxa"/>
          </w:tcPr>
          <w:p w14:paraId="16B6707D" w14:textId="77777777" w:rsidR="008F1D1C" w:rsidRPr="0004647A" w:rsidRDefault="00000000">
            <w:pPr>
              <w:rPr>
                <w:rFonts w:ascii="Pyidaungsu" w:hAnsi="Pyidaungsu" w:cs="Pyidaungsu"/>
                <w:b/>
                <w:bCs/>
              </w:rPr>
            </w:pPr>
            <w:r w:rsidRPr="0004647A">
              <w:rPr>
                <w:rFonts w:ascii="Pyidaungsu" w:hAnsi="Pyidaungsu" w:cs="Pyidaungsu"/>
                <w:b/>
                <w:bCs/>
              </w:rPr>
              <w:t>အသုံးပြုရမည့်အကြောင်းအရင်း</w:t>
            </w:r>
          </w:p>
        </w:tc>
      </w:tr>
      <w:tr w:rsidR="0004647A" w:rsidRPr="0004647A" w14:paraId="008B41A1" w14:textId="77777777">
        <w:tc>
          <w:tcPr>
            <w:tcW w:w="1440" w:type="dxa"/>
          </w:tcPr>
          <w:p w14:paraId="34E1A764" w14:textId="71B9BD5F" w:rsidR="008F1D1C" w:rsidRPr="0004647A" w:rsidRDefault="0004647A">
            <w:pPr>
              <w:rPr>
                <w:rFonts w:ascii="Pyidaungsu" w:hAnsi="Pyidaungsu" w:cs="Pyidaungsu"/>
              </w:rPr>
            </w:pPr>
            <w:r>
              <w:rPr>
                <w:rFonts w:ascii="Pyidaungsu" w:hAnsi="Pyidaungsu" w:cs="Pyidaungsu"/>
              </w:rPr>
              <w:t>၁</w:t>
            </w:r>
          </w:p>
        </w:tc>
        <w:tc>
          <w:tcPr>
            <w:tcW w:w="1440" w:type="dxa"/>
          </w:tcPr>
          <w:p w14:paraId="4FDF67B1" w14:textId="77777777" w:rsidR="008F1D1C" w:rsidRPr="0004647A" w:rsidRDefault="00000000">
            <w:pPr>
              <w:rPr>
                <w:rFonts w:ascii="Pyidaungsu" w:hAnsi="Pyidaungsu" w:cs="Pyidaungsu"/>
              </w:rPr>
            </w:pPr>
            <w:r w:rsidRPr="0004647A">
              <w:rPr>
                <w:rFonts w:ascii="Pyidaungsu" w:hAnsi="Pyidaungsu" w:cs="Pyidaungsu"/>
              </w:rPr>
              <w:t>ကွန်ပြူတာ</w:t>
            </w:r>
          </w:p>
        </w:tc>
        <w:tc>
          <w:tcPr>
            <w:tcW w:w="1440" w:type="dxa"/>
          </w:tcPr>
          <w:p w14:paraId="4899CC43" w14:textId="77777777" w:rsidR="008F1D1C" w:rsidRPr="0004647A" w:rsidRDefault="00000000">
            <w:pPr>
              <w:rPr>
                <w:rFonts w:ascii="Pyidaungsu" w:hAnsi="Pyidaungsu" w:cs="Pyidaungsu"/>
              </w:rPr>
            </w:pPr>
            <w:r w:rsidRPr="0004647A">
              <w:rPr>
                <w:rFonts w:ascii="Pyidaungsu" w:hAnsi="Pyidaungsu" w:cs="Pyidaungsu"/>
              </w:rPr>
              <w:t>Laptop</w:t>
            </w:r>
          </w:p>
        </w:tc>
        <w:tc>
          <w:tcPr>
            <w:tcW w:w="1440" w:type="dxa"/>
          </w:tcPr>
          <w:p w14:paraId="4F3E13CF" w14:textId="41094FDF" w:rsidR="008F1D1C" w:rsidRPr="0004647A" w:rsidRDefault="0004647A">
            <w:pPr>
              <w:rPr>
                <w:rFonts w:ascii="Pyidaungsu" w:hAnsi="Pyidaungsu" w:cs="Pyidaungsu"/>
              </w:rPr>
            </w:pPr>
            <w:r>
              <w:rPr>
                <w:rFonts w:ascii="Pyidaungsu" w:hAnsi="Pyidaungsu" w:cs="Pyidaungsu"/>
              </w:rPr>
              <w:t>၂</w:t>
            </w:r>
          </w:p>
        </w:tc>
        <w:tc>
          <w:tcPr>
            <w:tcW w:w="1440" w:type="dxa"/>
          </w:tcPr>
          <w:p w14:paraId="1B8AD480" w14:textId="77777777" w:rsidR="008F1D1C" w:rsidRPr="0004647A" w:rsidRDefault="00000000">
            <w:pPr>
              <w:rPr>
                <w:rFonts w:ascii="Pyidaungsu" w:hAnsi="Pyidaungsu" w:cs="Pyidaungsu"/>
              </w:rPr>
            </w:pPr>
            <w:r w:rsidRPr="0004647A">
              <w:rPr>
                <w:rFonts w:ascii="Pyidaungsu" w:hAnsi="Pyidaungsu" w:cs="Pyidaungsu"/>
              </w:rPr>
              <w:t>1,200,000 MMK</w:t>
            </w:r>
          </w:p>
        </w:tc>
        <w:tc>
          <w:tcPr>
            <w:tcW w:w="1440" w:type="dxa"/>
          </w:tcPr>
          <w:p w14:paraId="38070658" w14:textId="65DEF1FE" w:rsidR="008F1D1C" w:rsidRPr="0004647A" w:rsidRDefault="00000000">
            <w:pPr>
              <w:rPr>
                <w:rFonts w:ascii="Pyidaungsu" w:hAnsi="Pyidaungsu" w:cs="Pyidaungsu"/>
              </w:rPr>
            </w:pPr>
            <w:proofErr w:type="spellStart"/>
            <w:r w:rsidRPr="0004647A">
              <w:rPr>
                <w:rFonts w:ascii="Pyidaungsu" w:hAnsi="Pyidaungsu" w:cs="Pyidaungsu"/>
              </w:rPr>
              <w:t>သင်တန်းဖွင</w:t>
            </w:r>
            <w:proofErr w:type="spellEnd"/>
            <w:r w:rsidRPr="0004647A">
              <w:rPr>
                <w:rFonts w:ascii="Pyidaungsu" w:hAnsi="Pyidaungsu" w:cs="Pyidaungsu"/>
              </w:rPr>
              <w:t>့်</w:t>
            </w:r>
            <w:proofErr w:type="spellStart"/>
            <w:r w:rsidRPr="0004647A">
              <w:rPr>
                <w:rFonts w:ascii="Pyidaungsu" w:hAnsi="Pyidaungsu" w:cs="Pyidaungsu"/>
              </w:rPr>
              <w:t>ရန်</w:t>
            </w:r>
            <w:r w:rsidR="0004647A" w:rsidRPr="0004647A">
              <w:rPr>
                <w:rFonts w:ascii="Pyidaungsu" w:hAnsi="Pyidaungsu" w:cs="Pyidaungsu"/>
              </w:rPr>
              <w:t>နှင</w:t>
            </w:r>
            <w:proofErr w:type="spellEnd"/>
            <w:r w:rsidR="0004647A" w:rsidRPr="0004647A">
              <w:rPr>
                <w:rFonts w:ascii="Pyidaungsu" w:hAnsi="Pyidaungsu" w:cs="Pyidaungsu"/>
              </w:rPr>
              <w:t xml:space="preserve">့် </w:t>
            </w:r>
            <w:proofErr w:type="spellStart"/>
            <w:r w:rsidR="0004647A" w:rsidRPr="0004647A">
              <w:rPr>
                <w:rFonts w:ascii="Pyidaungsu" w:hAnsi="Pyidaungsu" w:cs="Pyidaungsu"/>
              </w:rPr>
              <w:t>ရုံးသုံး</w:t>
            </w:r>
            <w:proofErr w:type="spellEnd"/>
          </w:p>
        </w:tc>
      </w:tr>
      <w:tr w:rsidR="0004647A" w:rsidRPr="0004647A" w14:paraId="52039575" w14:textId="77777777">
        <w:tc>
          <w:tcPr>
            <w:tcW w:w="1440" w:type="dxa"/>
          </w:tcPr>
          <w:p w14:paraId="796160ED" w14:textId="6CC3B5B1" w:rsidR="008F1D1C" w:rsidRPr="0004647A" w:rsidRDefault="0004647A">
            <w:pPr>
              <w:rPr>
                <w:rFonts w:ascii="Pyidaungsu" w:hAnsi="Pyidaungsu" w:cs="Pyidaungsu"/>
              </w:rPr>
            </w:pPr>
            <w:r>
              <w:rPr>
                <w:rFonts w:ascii="Pyidaungsu" w:hAnsi="Pyidaungsu" w:cs="Pyidaungsu"/>
              </w:rPr>
              <w:t>၂</w:t>
            </w:r>
          </w:p>
        </w:tc>
        <w:tc>
          <w:tcPr>
            <w:tcW w:w="1440" w:type="dxa"/>
          </w:tcPr>
          <w:p w14:paraId="27D06115" w14:textId="77777777" w:rsidR="008F1D1C" w:rsidRPr="0004647A" w:rsidRDefault="00000000">
            <w:pPr>
              <w:rPr>
                <w:rFonts w:ascii="Pyidaungsu" w:hAnsi="Pyidaungsu" w:cs="Pyidaungsu"/>
              </w:rPr>
            </w:pPr>
            <w:r w:rsidRPr="0004647A">
              <w:rPr>
                <w:rFonts w:ascii="Pyidaungsu" w:hAnsi="Pyidaungsu" w:cs="Pyidaungsu"/>
              </w:rPr>
              <w:t>ပလပ်ဘုတ်</w:t>
            </w:r>
          </w:p>
        </w:tc>
        <w:tc>
          <w:tcPr>
            <w:tcW w:w="1440" w:type="dxa"/>
          </w:tcPr>
          <w:p w14:paraId="002920C0" w14:textId="77777777" w:rsidR="008F1D1C" w:rsidRPr="0004647A" w:rsidRDefault="00000000">
            <w:pPr>
              <w:rPr>
                <w:rFonts w:ascii="Pyidaungsu" w:hAnsi="Pyidaungsu" w:cs="Pyidaungsu"/>
              </w:rPr>
            </w:pPr>
            <w:r w:rsidRPr="0004647A">
              <w:rPr>
                <w:rFonts w:ascii="Pyidaungsu" w:hAnsi="Pyidaungsu" w:cs="Pyidaungsu"/>
              </w:rPr>
              <w:t>Whiteboard</w:t>
            </w:r>
          </w:p>
        </w:tc>
        <w:tc>
          <w:tcPr>
            <w:tcW w:w="1440" w:type="dxa"/>
          </w:tcPr>
          <w:p w14:paraId="44DA091E" w14:textId="3B798390" w:rsidR="008F1D1C" w:rsidRPr="0004647A" w:rsidRDefault="0004647A">
            <w:pPr>
              <w:rPr>
                <w:rFonts w:ascii="Pyidaungsu" w:hAnsi="Pyidaungsu" w:cs="Pyidaungsu"/>
              </w:rPr>
            </w:pPr>
            <w:r>
              <w:rPr>
                <w:rFonts w:ascii="Pyidaungsu" w:hAnsi="Pyidaungsu" w:cs="Pyidaungsu"/>
              </w:rPr>
              <w:t>၃</w:t>
            </w:r>
          </w:p>
        </w:tc>
        <w:tc>
          <w:tcPr>
            <w:tcW w:w="1440" w:type="dxa"/>
          </w:tcPr>
          <w:p w14:paraId="7B9C938C" w14:textId="77777777" w:rsidR="008F1D1C" w:rsidRPr="0004647A" w:rsidRDefault="00000000">
            <w:pPr>
              <w:rPr>
                <w:rFonts w:ascii="Pyidaungsu" w:hAnsi="Pyidaungsu" w:cs="Pyidaungsu"/>
              </w:rPr>
            </w:pPr>
            <w:r w:rsidRPr="0004647A">
              <w:rPr>
                <w:rFonts w:ascii="Pyidaungsu" w:hAnsi="Pyidaungsu" w:cs="Pyidaungsu"/>
              </w:rPr>
              <w:t>150,000 MMK</w:t>
            </w:r>
          </w:p>
        </w:tc>
        <w:tc>
          <w:tcPr>
            <w:tcW w:w="1440" w:type="dxa"/>
          </w:tcPr>
          <w:p w14:paraId="40D54D4F" w14:textId="711F35DF" w:rsidR="008F1D1C" w:rsidRPr="0004647A" w:rsidRDefault="0004647A">
            <w:pPr>
              <w:rPr>
                <w:rFonts w:ascii="Pyidaungsu" w:hAnsi="Pyidaungsu" w:cs="Pyidaungsu"/>
              </w:rPr>
            </w:pPr>
            <w:proofErr w:type="spellStart"/>
            <w:r w:rsidRPr="0004647A">
              <w:rPr>
                <w:rFonts w:ascii="Pyidaungsu" w:hAnsi="Pyidaungsu" w:cs="Pyidaungsu"/>
              </w:rPr>
              <w:t>တိုးချဲ</w:t>
            </w:r>
            <w:proofErr w:type="spellEnd"/>
            <w:r w:rsidRPr="0004647A">
              <w:rPr>
                <w:rFonts w:ascii="Pyidaungsu" w:hAnsi="Pyidaungsu" w:cs="Pyidaungsu"/>
              </w:rPr>
              <w:t xml:space="preserve">့ </w:t>
            </w:r>
            <w:proofErr w:type="spellStart"/>
            <w:r w:rsidR="00000000" w:rsidRPr="0004647A">
              <w:rPr>
                <w:rFonts w:ascii="Pyidaungsu" w:hAnsi="Pyidaungsu" w:cs="Pyidaungsu"/>
              </w:rPr>
              <w:t>အခန်းအသစ်အတွက</w:t>
            </w:r>
            <w:proofErr w:type="spellEnd"/>
            <w:r w:rsidR="00000000" w:rsidRPr="0004647A">
              <w:rPr>
                <w:rFonts w:ascii="Pyidaungsu" w:hAnsi="Pyidaungsu" w:cs="Pyidaungsu"/>
              </w:rPr>
              <w:t>်</w:t>
            </w:r>
          </w:p>
        </w:tc>
      </w:tr>
    </w:tbl>
    <w:p w14:paraId="196934C9" w14:textId="77777777" w:rsidR="0004647A" w:rsidRDefault="00000000" w:rsidP="00872F89">
      <w:pPr>
        <w:spacing w:after="0"/>
        <w:rPr>
          <w:rFonts w:ascii="Pyidaungsu" w:hAnsi="Pyidaungsu" w:cs="Pyidaungsu"/>
          <w:sz w:val="24"/>
          <w:szCs w:val="24"/>
        </w:rPr>
      </w:pPr>
      <w:r w:rsidRPr="0004647A">
        <w:rPr>
          <w:rFonts w:ascii="Pyidaungsu" w:hAnsi="Pyidaungsu" w:cs="Pyidaungsu"/>
          <w:sz w:val="24"/>
          <w:szCs w:val="24"/>
        </w:rPr>
        <w:br/>
      </w:r>
      <w:proofErr w:type="spellStart"/>
      <w:r w:rsidRPr="0004647A">
        <w:rPr>
          <w:rFonts w:ascii="Pyidaungsu" w:hAnsi="Pyidaungsu" w:cs="Pyidaungsu"/>
          <w:sz w:val="24"/>
          <w:szCs w:val="24"/>
        </w:rPr>
        <w:t>အထက်ဖော်ပြပါပစ္စည်းများသည</w:t>
      </w:r>
      <w:proofErr w:type="spellEnd"/>
      <w:r w:rsidRPr="0004647A">
        <w:rPr>
          <w:rFonts w:ascii="Pyidaungsu" w:hAnsi="Pyidaungsu" w:cs="Pyidaungsu"/>
          <w:sz w:val="24"/>
          <w:szCs w:val="24"/>
        </w:rPr>
        <w:t xml:space="preserve">် </w:t>
      </w:r>
      <w:proofErr w:type="spellStart"/>
      <w:r w:rsidRPr="0004647A">
        <w:rPr>
          <w:rFonts w:ascii="Pyidaungsu" w:hAnsi="Pyidaungsu" w:cs="Pyidaungsu"/>
          <w:sz w:val="24"/>
          <w:szCs w:val="24"/>
        </w:rPr>
        <w:t>လိုအပ်မှုအရ</w:t>
      </w:r>
      <w:proofErr w:type="spellEnd"/>
      <w:r w:rsidRPr="0004647A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Pr="0004647A">
        <w:rPr>
          <w:rFonts w:ascii="Pyidaungsu" w:hAnsi="Pyidaungsu" w:cs="Pyidaungsu"/>
          <w:sz w:val="24"/>
          <w:szCs w:val="24"/>
        </w:rPr>
        <w:t>တင်ပြခြင်းဖြစ်ပါသည</w:t>
      </w:r>
      <w:proofErr w:type="spellEnd"/>
      <w:r w:rsidRPr="0004647A">
        <w:rPr>
          <w:rFonts w:ascii="Pyidaungsu" w:hAnsi="Pyidaungsu" w:cs="Pyidaungsu"/>
          <w:sz w:val="24"/>
          <w:szCs w:val="24"/>
        </w:rPr>
        <w:t>်။</w:t>
      </w:r>
    </w:p>
    <w:p w14:paraId="2D1EB187" w14:textId="3AB07159" w:rsidR="008F1D1C" w:rsidRPr="0004647A" w:rsidRDefault="00000000" w:rsidP="00872F89">
      <w:pPr>
        <w:spacing w:after="0"/>
        <w:rPr>
          <w:rFonts w:ascii="Pyidaungsu" w:hAnsi="Pyidaungsu" w:cs="Pyidaungsu"/>
          <w:sz w:val="24"/>
          <w:szCs w:val="24"/>
        </w:rPr>
      </w:pPr>
      <w:r w:rsidRPr="0004647A">
        <w:rPr>
          <w:rFonts w:ascii="Pyidaungsu" w:hAnsi="Pyidaungsu" w:cs="Pyidaungsu"/>
          <w:sz w:val="24"/>
          <w:szCs w:val="24"/>
        </w:rPr>
        <w:br/>
      </w:r>
      <w:proofErr w:type="spellStart"/>
      <w:r w:rsidRPr="0004647A">
        <w:rPr>
          <w:rFonts w:ascii="Pyidaungsu" w:hAnsi="Pyidaungsu" w:cs="Pyidaungsu"/>
          <w:sz w:val="24"/>
          <w:szCs w:val="24"/>
        </w:rPr>
        <w:t>တင်ပြသူ</w:t>
      </w:r>
      <w:proofErr w:type="spellEnd"/>
      <w:r w:rsidRPr="0004647A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Pr="0004647A">
        <w:rPr>
          <w:rFonts w:ascii="Pyidaungsu" w:hAnsi="Pyidaungsu" w:cs="Pyidaungsu"/>
          <w:sz w:val="24"/>
          <w:szCs w:val="24"/>
        </w:rPr>
        <w:t>လက်မှတ</w:t>
      </w:r>
      <w:proofErr w:type="spellEnd"/>
      <w:r w:rsidRPr="0004647A">
        <w:rPr>
          <w:rFonts w:ascii="Pyidaungsu" w:hAnsi="Pyidaungsu" w:cs="Pyidaungsu"/>
          <w:sz w:val="24"/>
          <w:szCs w:val="24"/>
        </w:rPr>
        <w:t xml:space="preserve">်: </w:t>
      </w:r>
      <w:r w:rsidR="0004647A">
        <w:rPr>
          <w:rFonts w:ascii="Pyidaungsu" w:hAnsi="Pyidaungsu" w:cs="Pyidaungsu"/>
          <w:sz w:val="24"/>
          <w:szCs w:val="24"/>
        </w:rPr>
        <w:tab/>
      </w:r>
      <w:r w:rsidRPr="0004647A">
        <w:rPr>
          <w:rFonts w:ascii="Pyidaungsu" w:hAnsi="Pyidaungsu" w:cs="Pyidaungsu"/>
          <w:sz w:val="24"/>
          <w:szCs w:val="24"/>
        </w:rPr>
        <w:t>____________________________</w:t>
      </w:r>
    </w:p>
    <w:p w14:paraId="0D8D6508" w14:textId="723D74A2" w:rsidR="008F1D1C" w:rsidRPr="0004647A" w:rsidRDefault="00000000" w:rsidP="00872F89">
      <w:pPr>
        <w:spacing w:after="0"/>
        <w:rPr>
          <w:rFonts w:ascii="Pyidaungsu" w:hAnsi="Pyidaungsu" w:cs="Pyidaungsu"/>
          <w:sz w:val="24"/>
          <w:szCs w:val="24"/>
        </w:rPr>
      </w:pPr>
      <w:proofErr w:type="spellStart"/>
      <w:r w:rsidRPr="0004647A">
        <w:rPr>
          <w:rFonts w:ascii="Pyidaungsu" w:hAnsi="Pyidaungsu" w:cs="Pyidaungsu"/>
          <w:sz w:val="24"/>
          <w:szCs w:val="24"/>
        </w:rPr>
        <w:t>ရက်စွဲ</w:t>
      </w:r>
      <w:proofErr w:type="spellEnd"/>
      <w:r w:rsidRPr="0004647A">
        <w:rPr>
          <w:rFonts w:ascii="Pyidaungsu" w:hAnsi="Pyidaungsu" w:cs="Pyidaungsu"/>
          <w:sz w:val="24"/>
          <w:szCs w:val="24"/>
        </w:rPr>
        <w:t>:</w:t>
      </w:r>
      <w:r w:rsidR="0004647A">
        <w:rPr>
          <w:rFonts w:ascii="Pyidaungsu" w:hAnsi="Pyidaungsu" w:cs="Pyidaungsu"/>
          <w:sz w:val="24"/>
          <w:szCs w:val="24"/>
        </w:rPr>
        <w:tab/>
      </w:r>
      <w:r w:rsidR="0004647A">
        <w:rPr>
          <w:rFonts w:ascii="Pyidaungsu" w:hAnsi="Pyidaungsu" w:cs="Pyidaungsu"/>
          <w:sz w:val="24"/>
          <w:szCs w:val="24"/>
        </w:rPr>
        <w:tab/>
      </w:r>
      <w:r w:rsidR="0004647A">
        <w:rPr>
          <w:rFonts w:ascii="Pyidaungsu" w:hAnsi="Pyidaungsu" w:cs="Pyidaungsu"/>
          <w:sz w:val="24"/>
          <w:szCs w:val="24"/>
        </w:rPr>
        <w:tab/>
      </w:r>
      <w:r w:rsidRPr="0004647A">
        <w:rPr>
          <w:rFonts w:ascii="Pyidaungsu" w:hAnsi="Pyidaungsu" w:cs="Pyidaungsu"/>
          <w:sz w:val="24"/>
          <w:szCs w:val="24"/>
        </w:rPr>
        <w:t xml:space="preserve"> ____________________________</w:t>
      </w:r>
    </w:p>
    <w:p w14:paraId="0469A758" w14:textId="68F480C1" w:rsidR="008F1D1C" w:rsidRPr="0004647A" w:rsidRDefault="00000000" w:rsidP="00872F89">
      <w:pPr>
        <w:spacing w:after="0"/>
        <w:rPr>
          <w:rFonts w:ascii="Pyidaungsu" w:hAnsi="Pyidaungsu" w:cs="Pyidaungsu"/>
          <w:sz w:val="24"/>
          <w:szCs w:val="24"/>
        </w:rPr>
      </w:pPr>
      <w:r w:rsidRPr="0004647A">
        <w:rPr>
          <w:rFonts w:ascii="Pyidaungsu" w:hAnsi="Pyidaungsu" w:cs="Pyidaungsu"/>
          <w:sz w:val="24"/>
          <w:szCs w:val="24"/>
        </w:rPr>
        <w:br/>
      </w:r>
      <w:proofErr w:type="spellStart"/>
      <w:r w:rsidR="0004647A">
        <w:rPr>
          <w:rFonts w:ascii="Pyidaungsu" w:hAnsi="Pyidaungsu" w:cs="Pyidaungsu"/>
          <w:sz w:val="24"/>
          <w:szCs w:val="24"/>
        </w:rPr>
        <w:t>ကျောင်း</w:t>
      </w:r>
      <w:proofErr w:type="spellEnd"/>
      <w:r w:rsidR="0004647A">
        <w:rPr>
          <w:rFonts w:ascii="Pyidaungsu" w:hAnsi="Pyidaungsu" w:cs="Pyidaungsu"/>
          <w:sz w:val="24"/>
          <w:szCs w:val="24"/>
        </w:rPr>
        <w:t>/</w:t>
      </w:r>
      <w:proofErr w:type="spellStart"/>
      <w:r w:rsidR="0004647A">
        <w:rPr>
          <w:rFonts w:ascii="Pyidaungsu" w:hAnsi="Pyidaungsu" w:cs="Pyidaungsu"/>
          <w:sz w:val="24"/>
          <w:szCs w:val="24"/>
        </w:rPr>
        <w:t>ပညာရေး</w:t>
      </w:r>
      <w:proofErr w:type="spellEnd"/>
      <w:r w:rsidR="0004647A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="0004647A">
        <w:rPr>
          <w:rFonts w:ascii="Pyidaungsu" w:hAnsi="Pyidaungsu" w:cs="Pyidaungsu"/>
          <w:sz w:val="24"/>
          <w:szCs w:val="24"/>
        </w:rPr>
        <w:t>ကော်မတီ</w:t>
      </w:r>
      <w:proofErr w:type="spellEnd"/>
      <w:r w:rsidR="0004647A">
        <w:rPr>
          <w:rFonts w:ascii="Pyidaungsu" w:hAnsi="Pyidaungsu" w:cs="Pyidaungsu"/>
          <w:sz w:val="24"/>
          <w:szCs w:val="24"/>
        </w:rPr>
        <w:t xml:space="preserve">/ </w:t>
      </w:r>
      <w:proofErr w:type="spellStart"/>
      <w:r w:rsidR="0004647A">
        <w:rPr>
          <w:rFonts w:ascii="Pyidaungsu" w:hAnsi="Pyidaungsu" w:cs="Pyidaungsu"/>
          <w:sz w:val="24"/>
          <w:szCs w:val="24"/>
        </w:rPr>
        <w:t>အဖွဲ့အစည်း</w:t>
      </w:r>
      <w:proofErr w:type="spellEnd"/>
      <w:r w:rsidR="0004647A">
        <w:rPr>
          <w:rFonts w:ascii="Pyidaungsu" w:hAnsi="Pyidaungsu" w:cs="Pyidaungsu"/>
          <w:sz w:val="24"/>
          <w:szCs w:val="24"/>
        </w:rPr>
        <w:t>၏</w:t>
      </w:r>
      <w:r w:rsidRPr="0004647A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Pr="0004647A">
        <w:rPr>
          <w:rFonts w:ascii="Pyidaungsu" w:hAnsi="Pyidaungsu" w:cs="Pyidaungsu"/>
          <w:sz w:val="24"/>
          <w:szCs w:val="24"/>
        </w:rPr>
        <w:t>အတည်ပြုချက</w:t>
      </w:r>
      <w:proofErr w:type="spellEnd"/>
      <w:r w:rsidRPr="0004647A">
        <w:rPr>
          <w:rFonts w:ascii="Pyidaungsu" w:hAnsi="Pyidaungsu" w:cs="Pyidaungsu"/>
          <w:sz w:val="24"/>
          <w:szCs w:val="24"/>
        </w:rPr>
        <w:t>် (Approvals</w:t>
      </w:r>
      <w:proofErr w:type="gramStart"/>
      <w:r w:rsidRPr="0004647A">
        <w:rPr>
          <w:rFonts w:ascii="Pyidaungsu" w:hAnsi="Pyidaungsu" w:cs="Pyidaungsu"/>
          <w:sz w:val="24"/>
          <w:szCs w:val="24"/>
        </w:rPr>
        <w:t>):*</w:t>
      </w:r>
      <w:proofErr w:type="gramEnd"/>
      <w:r w:rsidRPr="0004647A">
        <w:rPr>
          <w:rFonts w:ascii="Pyidaungsu" w:hAnsi="Pyidaungsu" w:cs="Pyidaungsu"/>
          <w:sz w:val="24"/>
          <w:szCs w:val="24"/>
        </w:rPr>
        <w:t>*</w:t>
      </w:r>
    </w:p>
    <w:p w14:paraId="6445A0BA" w14:textId="1DF93EF9" w:rsidR="008F1D1C" w:rsidRPr="0004647A" w:rsidRDefault="00000000" w:rsidP="00872F89">
      <w:pPr>
        <w:spacing w:after="0"/>
        <w:rPr>
          <w:rFonts w:ascii="Pyidaungsu" w:hAnsi="Pyidaungsu" w:cs="Pyidaungsu"/>
          <w:sz w:val="24"/>
          <w:szCs w:val="24"/>
        </w:rPr>
      </w:pPr>
      <w:proofErr w:type="spellStart"/>
      <w:r w:rsidRPr="0004647A">
        <w:rPr>
          <w:rFonts w:ascii="Pyidaungsu" w:hAnsi="Pyidaungsu" w:cs="Pyidaungsu"/>
          <w:sz w:val="24"/>
          <w:szCs w:val="24"/>
        </w:rPr>
        <w:t>အတည်ပြုသူအမည</w:t>
      </w:r>
      <w:proofErr w:type="spellEnd"/>
      <w:r w:rsidRPr="0004647A">
        <w:rPr>
          <w:rFonts w:ascii="Pyidaungsu" w:hAnsi="Pyidaungsu" w:cs="Pyidaungsu"/>
          <w:sz w:val="24"/>
          <w:szCs w:val="24"/>
        </w:rPr>
        <w:t xml:space="preserve">်: </w:t>
      </w:r>
      <w:r w:rsidR="0004647A">
        <w:rPr>
          <w:rFonts w:ascii="Pyidaungsu" w:hAnsi="Pyidaungsu" w:cs="Pyidaungsu"/>
          <w:sz w:val="24"/>
          <w:szCs w:val="24"/>
        </w:rPr>
        <w:tab/>
      </w:r>
      <w:r w:rsidRPr="0004647A">
        <w:rPr>
          <w:rFonts w:ascii="Pyidaungsu" w:hAnsi="Pyidaungsu" w:cs="Pyidaungsu"/>
          <w:sz w:val="24"/>
          <w:szCs w:val="24"/>
        </w:rPr>
        <w:t>____________________________</w:t>
      </w:r>
    </w:p>
    <w:p w14:paraId="5E33DD87" w14:textId="6E415266" w:rsidR="008F1D1C" w:rsidRPr="0004647A" w:rsidRDefault="00000000" w:rsidP="00872F89">
      <w:pPr>
        <w:spacing w:after="0"/>
        <w:rPr>
          <w:rFonts w:ascii="Pyidaungsu" w:hAnsi="Pyidaungsu" w:cs="Pyidaungsu"/>
          <w:sz w:val="24"/>
          <w:szCs w:val="24"/>
        </w:rPr>
      </w:pPr>
      <w:proofErr w:type="spellStart"/>
      <w:r w:rsidRPr="0004647A">
        <w:rPr>
          <w:rFonts w:ascii="Pyidaungsu" w:hAnsi="Pyidaungsu" w:cs="Pyidaungsu"/>
          <w:sz w:val="24"/>
          <w:szCs w:val="24"/>
        </w:rPr>
        <w:t>ရာထူး</w:t>
      </w:r>
      <w:proofErr w:type="spellEnd"/>
      <w:r w:rsidRPr="0004647A">
        <w:rPr>
          <w:rFonts w:ascii="Pyidaungsu" w:hAnsi="Pyidaungsu" w:cs="Pyidaungsu"/>
          <w:sz w:val="24"/>
          <w:szCs w:val="24"/>
        </w:rPr>
        <w:t>:</w:t>
      </w:r>
      <w:r w:rsidR="0004647A">
        <w:rPr>
          <w:rFonts w:ascii="Pyidaungsu" w:hAnsi="Pyidaungsu" w:cs="Pyidaungsu"/>
          <w:sz w:val="24"/>
          <w:szCs w:val="24"/>
        </w:rPr>
        <w:tab/>
      </w:r>
      <w:r w:rsidR="0004647A">
        <w:rPr>
          <w:rFonts w:ascii="Pyidaungsu" w:hAnsi="Pyidaungsu" w:cs="Pyidaungsu"/>
          <w:sz w:val="24"/>
          <w:szCs w:val="24"/>
        </w:rPr>
        <w:tab/>
      </w:r>
      <w:r w:rsidR="0004647A">
        <w:rPr>
          <w:rFonts w:ascii="Pyidaungsu" w:hAnsi="Pyidaungsu" w:cs="Pyidaungsu"/>
          <w:sz w:val="24"/>
          <w:szCs w:val="24"/>
        </w:rPr>
        <w:tab/>
      </w:r>
      <w:r w:rsidRPr="0004647A">
        <w:rPr>
          <w:rFonts w:ascii="Pyidaungsu" w:hAnsi="Pyidaungsu" w:cs="Pyidaungsu"/>
          <w:sz w:val="24"/>
          <w:szCs w:val="24"/>
        </w:rPr>
        <w:t xml:space="preserve"> ____________________________</w:t>
      </w:r>
    </w:p>
    <w:p w14:paraId="06C67BB5" w14:textId="5B030458" w:rsidR="008F1D1C" w:rsidRPr="0004647A" w:rsidRDefault="00000000" w:rsidP="00872F89">
      <w:pPr>
        <w:spacing w:after="0"/>
        <w:rPr>
          <w:rFonts w:ascii="Pyidaungsu" w:hAnsi="Pyidaungsu" w:cs="Pyidaungsu"/>
          <w:sz w:val="24"/>
          <w:szCs w:val="24"/>
        </w:rPr>
      </w:pPr>
      <w:proofErr w:type="spellStart"/>
      <w:r w:rsidRPr="0004647A">
        <w:rPr>
          <w:rFonts w:ascii="Pyidaungsu" w:hAnsi="Pyidaungsu" w:cs="Pyidaungsu"/>
          <w:sz w:val="24"/>
          <w:szCs w:val="24"/>
        </w:rPr>
        <w:t>အတည်ပြုသည</w:t>
      </w:r>
      <w:proofErr w:type="spellEnd"/>
      <w:r w:rsidRPr="0004647A">
        <w:rPr>
          <w:rFonts w:ascii="Pyidaungsu" w:hAnsi="Pyidaungsu" w:cs="Pyidaungsu"/>
          <w:sz w:val="24"/>
          <w:szCs w:val="24"/>
        </w:rPr>
        <w:t>့်</w:t>
      </w:r>
      <w:proofErr w:type="spellStart"/>
      <w:r w:rsidRPr="0004647A">
        <w:rPr>
          <w:rFonts w:ascii="Pyidaungsu" w:hAnsi="Pyidaungsu" w:cs="Pyidaungsu"/>
          <w:sz w:val="24"/>
          <w:szCs w:val="24"/>
        </w:rPr>
        <w:t>ရက်စွဲ</w:t>
      </w:r>
      <w:proofErr w:type="spellEnd"/>
      <w:r w:rsidRPr="0004647A">
        <w:rPr>
          <w:rFonts w:ascii="Pyidaungsu" w:hAnsi="Pyidaungsu" w:cs="Pyidaungsu"/>
          <w:sz w:val="24"/>
          <w:szCs w:val="24"/>
        </w:rPr>
        <w:t xml:space="preserve">: </w:t>
      </w:r>
      <w:r w:rsidR="0004647A">
        <w:rPr>
          <w:rFonts w:ascii="Pyidaungsu" w:hAnsi="Pyidaungsu" w:cs="Pyidaungsu"/>
          <w:sz w:val="24"/>
          <w:szCs w:val="24"/>
        </w:rPr>
        <w:tab/>
      </w:r>
      <w:r w:rsidRPr="0004647A">
        <w:rPr>
          <w:rFonts w:ascii="Pyidaungsu" w:hAnsi="Pyidaungsu" w:cs="Pyidaungsu"/>
          <w:sz w:val="24"/>
          <w:szCs w:val="24"/>
        </w:rPr>
        <w:t>____________________________</w:t>
      </w:r>
    </w:p>
    <w:p w14:paraId="0784854E" w14:textId="4F7EBB91" w:rsidR="008F1D1C" w:rsidRPr="0004647A" w:rsidRDefault="00000000" w:rsidP="00872F89">
      <w:pPr>
        <w:spacing w:after="0"/>
        <w:rPr>
          <w:rFonts w:ascii="Pyidaungsu" w:hAnsi="Pyidaungsu" w:cs="Pyidaungsu"/>
          <w:sz w:val="24"/>
          <w:szCs w:val="24"/>
        </w:rPr>
      </w:pPr>
      <w:proofErr w:type="spellStart"/>
      <w:r w:rsidRPr="0004647A">
        <w:rPr>
          <w:rFonts w:ascii="Pyidaungsu" w:hAnsi="Pyidaungsu" w:cs="Pyidaungsu"/>
          <w:sz w:val="24"/>
          <w:szCs w:val="24"/>
        </w:rPr>
        <w:t>မှတ်ချက</w:t>
      </w:r>
      <w:proofErr w:type="spellEnd"/>
      <w:r w:rsidRPr="0004647A">
        <w:rPr>
          <w:rFonts w:ascii="Pyidaungsu" w:hAnsi="Pyidaungsu" w:cs="Pyidaungsu"/>
          <w:sz w:val="24"/>
          <w:szCs w:val="24"/>
        </w:rPr>
        <w:t xml:space="preserve">်: </w:t>
      </w:r>
      <w:r w:rsidR="0004647A">
        <w:rPr>
          <w:rFonts w:ascii="Pyidaungsu" w:hAnsi="Pyidaungsu" w:cs="Pyidaungsu"/>
          <w:sz w:val="24"/>
          <w:szCs w:val="24"/>
        </w:rPr>
        <w:tab/>
      </w:r>
      <w:r w:rsidR="0004647A">
        <w:rPr>
          <w:rFonts w:ascii="Pyidaungsu" w:hAnsi="Pyidaungsu" w:cs="Pyidaungsu"/>
          <w:sz w:val="24"/>
          <w:szCs w:val="24"/>
        </w:rPr>
        <w:tab/>
      </w:r>
      <w:r w:rsidRPr="0004647A">
        <w:rPr>
          <w:rFonts w:ascii="Pyidaungsu" w:hAnsi="Pyidaungsu" w:cs="Pyidaungsu"/>
          <w:sz w:val="24"/>
          <w:szCs w:val="24"/>
        </w:rPr>
        <w:t>_____________________________</w:t>
      </w:r>
    </w:p>
    <w:sectPr w:rsidR="008F1D1C" w:rsidRPr="0004647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Pyidaungsu">
    <w:panose1 w:val="020B0502040204020203"/>
    <w:charset w:val="00"/>
    <w:family w:val="swiss"/>
    <w:pitch w:val="variable"/>
    <w:sig w:usb0="00000003" w:usb1="10000000" w:usb2="000004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65926616">
    <w:abstractNumId w:val="8"/>
  </w:num>
  <w:num w:numId="2" w16cid:durableId="1470396286">
    <w:abstractNumId w:val="6"/>
  </w:num>
  <w:num w:numId="3" w16cid:durableId="63644610">
    <w:abstractNumId w:val="5"/>
  </w:num>
  <w:num w:numId="4" w16cid:durableId="80303260">
    <w:abstractNumId w:val="4"/>
  </w:num>
  <w:num w:numId="5" w16cid:durableId="1099718518">
    <w:abstractNumId w:val="7"/>
  </w:num>
  <w:num w:numId="6" w16cid:durableId="603196369">
    <w:abstractNumId w:val="3"/>
  </w:num>
  <w:num w:numId="7" w16cid:durableId="1215965872">
    <w:abstractNumId w:val="2"/>
  </w:num>
  <w:num w:numId="8" w16cid:durableId="1466846518">
    <w:abstractNumId w:val="1"/>
  </w:num>
  <w:num w:numId="9" w16cid:durableId="1359546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4647A"/>
    <w:rsid w:val="0006063C"/>
    <w:rsid w:val="0015074B"/>
    <w:rsid w:val="0029639D"/>
    <w:rsid w:val="00326F90"/>
    <w:rsid w:val="00872F89"/>
    <w:rsid w:val="008F1D1C"/>
    <w:rsid w:val="00AA1D8D"/>
    <w:rsid w:val="00B47730"/>
    <w:rsid w:val="00BD313F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5051B8"/>
  <w14:defaultImageDpi w14:val="300"/>
  <w15:docId w15:val="{6D937712-8543-490E-A5D3-6705450F7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Requested Items</vt:lpstr>
    </vt:vector>
  </TitlesOfParts>
  <Manager/>
  <Company/>
  <LinksUpToDate>false</LinksUpToDate>
  <CharactersWithSpaces>1001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yangonbicchurch@gmail.com</cp:lastModifiedBy>
  <cp:revision>2</cp:revision>
  <dcterms:created xsi:type="dcterms:W3CDTF">2025-08-07T06:34:00Z</dcterms:created>
  <dcterms:modified xsi:type="dcterms:W3CDTF">2025-08-07T06:34:00Z</dcterms:modified>
  <cp:category/>
</cp:coreProperties>
</file>